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D224F" w:rsidTr="004D224F">
        <w:tc>
          <w:tcPr>
            <w:tcW w:w="4428" w:type="dxa"/>
          </w:tcPr>
          <w:p w:rsidR="004D224F" w:rsidRDefault="004D224F">
            <w:bookmarkStart w:id="0" w:name="_GoBack"/>
            <w:bookmarkEnd w:id="0"/>
          </w:p>
        </w:tc>
        <w:tc>
          <w:tcPr>
            <w:tcW w:w="4428" w:type="dxa"/>
          </w:tcPr>
          <w:p w:rsidR="004D224F" w:rsidRDefault="004D224F"/>
        </w:tc>
      </w:tr>
      <w:tr w:rsidR="004D224F" w:rsidTr="004D224F">
        <w:tc>
          <w:tcPr>
            <w:tcW w:w="4428" w:type="dxa"/>
          </w:tcPr>
          <w:p w:rsidR="004D224F" w:rsidRDefault="004D224F"/>
        </w:tc>
        <w:tc>
          <w:tcPr>
            <w:tcW w:w="4428" w:type="dxa"/>
          </w:tcPr>
          <w:p w:rsidR="004D224F" w:rsidRDefault="004D224F"/>
        </w:tc>
      </w:tr>
    </w:tbl>
    <w:p w:rsidR="0015074B" w:rsidRDefault="0015074B"/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F"/>
    <w:rsid w:val="00034616"/>
    <w:rsid w:val="0015074B"/>
    <w:rsid w:val="004D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2013-12-21T08:13:00Z</dcterms:created>
  <dcterms:modified xsi:type="dcterms:W3CDTF">2013-12-21T08:14:00Z</dcterms:modified>
</cp:coreProperties>
</file>